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0A985" w14:textId="3C9FCAE2" w:rsidR="002B214E" w:rsidRPr="00BA092C" w:rsidRDefault="002B214E">
      <w:pPr>
        <w:rPr>
          <w:rFonts w:ascii="Arial Narrow" w:hAnsi="Arial Narrow" w:cs="Arial"/>
          <w:b/>
          <w:bCs/>
        </w:rPr>
      </w:pPr>
      <w:r w:rsidRPr="00BA092C">
        <w:rPr>
          <w:rFonts w:ascii="Arial Narrow" w:hAnsi="Arial Narrow" w:cs="Arial"/>
          <w:b/>
          <w:bCs/>
        </w:rPr>
        <w:t>DOKUZ EYLÜL ÜNİVERSİTESİ ÖĞRETİM GÖREVLİSİ</w:t>
      </w:r>
    </w:p>
    <w:p w14:paraId="322D2140" w14:textId="39157133" w:rsidR="002B214E" w:rsidRPr="00BA092C" w:rsidRDefault="002B214E">
      <w:pPr>
        <w:rPr>
          <w:rFonts w:ascii="Arial Narrow" w:hAnsi="Arial Narrow" w:cs="Arial"/>
          <w:b/>
          <w:bCs/>
        </w:rPr>
      </w:pPr>
      <w:r w:rsidRPr="00BA092C">
        <w:rPr>
          <w:rFonts w:ascii="Arial Narrow" w:hAnsi="Arial Narrow" w:cs="Arial"/>
          <w:b/>
          <w:bCs/>
        </w:rPr>
        <w:t>BİLGİ FORMU</w:t>
      </w:r>
    </w:p>
    <w:p w14:paraId="18BEFF8F" w14:textId="77777777" w:rsidR="002B214E" w:rsidRDefault="002B214E"/>
    <w:tbl>
      <w:tblPr>
        <w:tblStyle w:val="TabloKlavuzu"/>
        <w:tblpPr w:leftFromText="141" w:rightFromText="141" w:vertAnchor="text" w:tblpY="58"/>
        <w:tblW w:w="9036" w:type="dxa"/>
        <w:tblLook w:val="04A0" w:firstRow="1" w:lastRow="0" w:firstColumn="1" w:lastColumn="0" w:noHBand="0" w:noVBand="1"/>
      </w:tblPr>
      <w:tblGrid>
        <w:gridCol w:w="9036"/>
      </w:tblGrid>
      <w:tr w:rsidR="002B214E" w14:paraId="0CC0FB7F" w14:textId="77777777" w:rsidTr="002B214E">
        <w:trPr>
          <w:trHeight w:val="243"/>
        </w:trPr>
        <w:tc>
          <w:tcPr>
            <w:tcW w:w="9036" w:type="dxa"/>
          </w:tcPr>
          <w:p w14:paraId="2DE12196" w14:textId="77777777" w:rsidR="002B214E" w:rsidRPr="00BA092C" w:rsidRDefault="002B214E" w:rsidP="002B214E">
            <w:pPr>
              <w:rPr>
                <w:rFonts w:ascii="Arial Narrow" w:hAnsi="Arial Narrow"/>
              </w:rPr>
            </w:pPr>
            <w:r w:rsidRPr="00BA092C">
              <w:rPr>
                <w:rFonts w:ascii="Arial Narrow" w:hAnsi="Arial Narrow"/>
              </w:rPr>
              <w:br/>
              <w:t>ÖĞRETİM GÖREVLİSİ OLARAK TAYİN EDİLECEK ADAYIN</w:t>
            </w:r>
          </w:p>
          <w:p w14:paraId="30D23ED3" w14:textId="77777777" w:rsidR="002B214E" w:rsidRPr="00BA092C" w:rsidRDefault="002B214E" w:rsidP="002B214E">
            <w:pPr>
              <w:rPr>
                <w:rFonts w:ascii="Arial Narrow" w:hAnsi="Arial Narrow"/>
              </w:rPr>
            </w:pPr>
          </w:p>
        </w:tc>
      </w:tr>
      <w:tr w:rsidR="002B214E" w14:paraId="1DAA535E" w14:textId="77777777" w:rsidTr="002B214E">
        <w:trPr>
          <w:trHeight w:val="411"/>
        </w:trPr>
        <w:tc>
          <w:tcPr>
            <w:tcW w:w="9036" w:type="dxa"/>
          </w:tcPr>
          <w:p w14:paraId="627CFE9E" w14:textId="77777777" w:rsidR="002B214E" w:rsidRPr="00BA092C" w:rsidRDefault="002B214E" w:rsidP="002B214E">
            <w:pPr>
              <w:rPr>
                <w:rFonts w:ascii="Arial Narrow" w:hAnsi="Arial Narrow"/>
              </w:rPr>
            </w:pPr>
          </w:p>
          <w:p w14:paraId="7040D82D" w14:textId="15DF1E11" w:rsidR="002B214E" w:rsidRPr="00BA092C" w:rsidRDefault="002B214E" w:rsidP="002B214E">
            <w:pPr>
              <w:rPr>
                <w:rFonts w:ascii="Arial Narrow" w:hAnsi="Arial Narrow"/>
              </w:rPr>
            </w:pPr>
            <w:r w:rsidRPr="00BA092C">
              <w:rPr>
                <w:rFonts w:ascii="Arial Narrow" w:hAnsi="Arial Narrow"/>
              </w:rPr>
              <w:t xml:space="preserve">ADI:          </w:t>
            </w:r>
          </w:p>
          <w:p w14:paraId="02B21BF4" w14:textId="77777777" w:rsidR="002B214E" w:rsidRPr="00BA092C" w:rsidRDefault="002B214E" w:rsidP="002B214E">
            <w:pPr>
              <w:rPr>
                <w:rFonts w:ascii="Arial Narrow" w:hAnsi="Arial Narrow"/>
              </w:rPr>
            </w:pPr>
          </w:p>
          <w:p w14:paraId="7A491B5D" w14:textId="2CCB7F4B" w:rsidR="002B214E" w:rsidRPr="00BA092C" w:rsidRDefault="002B214E" w:rsidP="002B214E">
            <w:pPr>
              <w:rPr>
                <w:rFonts w:ascii="Arial Narrow" w:hAnsi="Arial Narrow"/>
              </w:rPr>
            </w:pPr>
            <w:r w:rsidRPr="00BA092C">
              <w:rPr>
                <w:rFonts w:ascii="Arial Narrow" w:hAnsi="Arial Narrow"/>
              </w:rPr>
              <w:t xml:space="preserve">SOYADI:  </w:t>
            </w:r>
          </w:p>
          <w:p w14:paraId="0E95A367" w14:textId="3F699363" w:rsidR="002B214E" w:rsidRPr="00BA092C" w:rsidRDefault="002B214E" w:rsidP="002B214E">
            <w:pPr>
              <w:rPr>
                <w:rFonts w:ascii="Arial Narrow" w:hAnsi="Arial Narrow"/>
              </w:rPr>
            </w:pPr>
          </w:p>
        </w:tc>
      </w:tr>
      <w:tr w:rsidR="002B214E" w14:paraId="78F84D4F" w14:textId="77777777" w:rsidTr="002B214E">
        <w:trPr>
          <w:trHeight w:val="574"/>
        </w:trPr>
        <w:tc>
          <w:tcPr>
            <w:tcW w:w="9036" w:type="dxa"/>
          </w:tcPr>
          <w:p w14:paraId="2A4D0724" w14:textId="77777777" w:rsidR="002B214E" w:rsidRPr="00BA092C" w:rsidRDefault="002B214E" w:rsidP="002B214E">
            <w:pPr>
              <w:rPr>
                <w:rFonts w:ascii="Arial Narrow" w:hAnsi="Arial Narrow"/>
              </w:rPr>
            </w:pPr>
          </w:p>
          <w:p w14:paraId="6817C4EF" w14:textId="3F8F6232" w:rsidR="002B214E" w:rsidRPr="00BA092C" w:rsidRDefault="002B214E" w:rsidP="002B214E">
            <w:pPr>
              <w:rPr>
                <w:rFonts w:ascii="Arial Narrow" w:hAnsi="Arial Narrow"/>
              </w:rPr>
            </w:pPr>
            <w:r w:rsidRPr="00BA092C">
              <w:rPr>
                <w:rFonts w:ascii="Arial Narrow" w:hAnsi="Arial Narrow"/>
              </w:rPr>
              <w:t xml:space="preserve">BABA ADI: </w:t>
            </w:r>
          </w:p>
          <w:p w14:paraId="72EAE6A4" w14:textId="77777777" w:rsidR="002B214E" w:rsidRPr="00BA092C" w:rsidRDefault="002B214E" w:rsidP="002B214E">
            <w:pPr>
              <w:rPr>
                <w:rFonts w:ascii="Arial Narrow" w:hAnsi="Arial Narrow"/>
              </w:rPr>
            </w:pPr>
          </w:p>
          <w:p w14:paraId="5A5D9796" w14:textId="7AB6F0CD" w:rsidR="002B214E" w:rsidRDefault="002B214E" w:rsidP="002B214E">
            <w:pPr>
              <w:rPr>
                <w:rFonts w:ascii="Arial Narrow" w:hAnsi="Arial Narrow"/>
              </w:rPr>
            </w:pPr>
            <w:r w:rsidRPr="00BA092C">
              <w:rPr>
                <w:rFonts w:ascii="Arial Narrow" w:hAnsi="Arial Narrow"/>
              </w:rPr>
              <w:t xml:space="preserve">ANNE ADI: </w:t>
            </w:r>
            <w:r w:rsidRPr="00BA092C">
              <w:rPr>
                <w:rFonts w:ascii="Arial Narrow" w:hAnsi="Arial Narrow"/>
              </w:rPr>
              <w:br/>
            </w:r>
            <w:r w:rsidRPr="00BA092C">
              <w:rPr>
                <w:rFonts w:ascii="Arial Narrow" w:hAnsi="Arial Narrow"/>
              </w:rPr>
              <w:br/>
              <w:t xml:space="preserve">DOĞUM YERİ: </w:t>
            </w:r>
          </w:p>
          <w:p w14:paraId="49C07FEC" w14:textId="355EFE6E" w:rsidR="00BA092C" w:rsidRPr="00BA092C" w:rsidRDefault="00BA092C" w:rsidP="002B214E">
            <w:pPr>
              <w:rPr>
                <w:rFonts w:ascii="Arial Narrow" w:hAnsi="Arial Narrow"/>
              </w:rPr>
            </w:pPr>
          </w:p>
        </w:tc>
      </w:tr>
      <w:tr w:rsidR="002B214E" w14:paraId="0C78E74B" w14:textId="77777777" w:rsidTr="002B214E">
        <w:trPr>
          <w:trHeight w:val="243"/>
        </w:trPr>
        <w:tc>
          <w:tcPr>
            <w:tcW w:w="9036" w:type="dxa"/>
          </w:tcPr>
          <w:p w14:paraId="68BAC1F6" w14:textId="77777777" w:rsidR="002B214E" w:rsidRPr="00BA092C" w:rsidRDefault="002B214E" w:rsidP="002B214E">
            <w:pPr>
              <w:rPr>
                <w:rFonts w:ascii="Arial Narrow" w:hAnsi="Arial Narrow"/>
              </w:rPr>
            </w:pPr>
          </w:p>
          <w:p w14:paraId="5FAFFAB8" w14:textId="5740E41A" w:rsidR="002B214E" w:rsidRPr="00BA092C" w:rsidRDefault="002B214E" w:rsidP="002B214E">
            <w:pPr>
              <w:rPr>
                <w:rFonts w:ascii="Arial Narrow" w:hAnsi="Arial Narrow"/>
              </w:rPr>
            </w:pPr>
            <w:r w:rsidRPr="00BA092C">
              <w:rPr>
                <w:rFonts w:ascii="Arial Narrow" w:hAnsi="Arial Narrow"/>
              </w:rPr>
              <w:t xml:space="preserve">DOĞUM TARİHİ: </w:t>
            </w:r>
          </w:p>
          <w:p w14:paraId="7D324473" w14:textId="77777777" w:rsidR="002B214E" w:rsidRPr="00BA092C" w:rsidRDefault="002B214E" w:rsidP="002B214E">
            <w:pPr>
              <w:rPr>
                <w:rFonts w:ascii="Arial Narrow" w:hAnsi="Arial Narrow"/>
              </w:rPr>
            </w:pPr>
          </w:p>
        </w:tc>
      </w:tr>
      <w:tr w:rsidR="002B214E" w14:paraId="7EE8F103" w14:textId="77777777" w:rsidTr="002B214E">
        <w:trPr>
          <w:trHeight w:val="243"/>
        </w:trPr>
        <w:tc>
          <w:tcPr>
            <w:tcW w:w="9036" w:type="dxa"/>
          </w:tcPr>
          <w:p w14:paraId="154DD0EF" w14:textId="77777777" w:rsidR="002B214E" w:rsidRPr="00BA092C" w:rsidRDefault="002B214E" w:rsidP="002B214E">
            <w:pPr>
              <w:rPr>
                <w:rFonts w:ascii="Arial Narrow" w:hAnsi="Arial Narrow"/>
              </w:rPr>
            </w:pPr>
          </w:p>
          <w:p w14:paraId="65552C80" w14:textId="77777777" w:rsidR="002B214E" w:rsidRPr="00BA092C" w:rsidRDefault="002B214E" w:rsidP="002B214E">
            <w:pPr>
              <w:rPr>
                <w:rFonts w:ascii="Arial Narrow" w:hAnsi="Arial Narrow"/>
              </w:rPr>
            </w:pPr>
            <w:r w:rsidRPr="00BA092C">
              <w:rPr>
                <w:rFonts w:ascii="Arial Narrow" w:hAnsi="Arial Narrow"/>
              </w:rPr>
              <w:t>TAHSİLİ: YÜKSEK LİSANS</w:t>
            </w:r>
          </w:p>
          <w:p w14:paraId="0F9915E0" w14:textId="77777777" w:rsidR="002B214E" w:rsidRPr="00BA092C" w:rsidRDefault="002B214E" w:rsidP="002B214E">
            <w:pPr>
              <w:rPr>
                <w:rFonts w:ascii="Arial Narrow" w:hAnsi="Arial Narrow"/>
              </w:rPr>
            </w:pPr>
          </w:p>
        </w:tc>
      </w:tr>
      <w:tr w:rsidR="002B214E" w14:paraId="174948EC" w14:textId="77777777" w:rsidTr="002B214E">
        <w:trPr>
          <w:trHeight w:val="574"/>
        </w:trPr>
        <w:tc>
          <w:tcPr>
            <w:tcW w:w="9036" w:type="dxa"/>
          </w:tcPr>
          <w:p w14:paraId="4972FA99" w14:textId="77777777" w:rsidR="002B214E" w:rsidRPr="00BA092C" w:rsidRDefault="002B214E" w:rsidP="002B214E">
            <w:pPr>
              <w:rPr>
                <w:rFonts w:ascii="Arial Narrow" w:hAnsi="Arial Narrow"/>
              </w:rPr>
            </w:pPr>
          </w:p>
          <w:p w14:paraId="5B0498D2" w14:textId="362DA68B" w:rsidR="00733EC0" w:rsidRDefault="002B214E" w:rsidP="00733EC0">
            <w:pPr>
              <w:rPr>
                <w:rFonts w:ascii="Arial Narrow" w:hAnsi="Arial Narrow"/>
              </w:rPr>
            </w:pPr>
            <w:r w:rsidRPr="00BA092C">
              <w:rPr>
                <w:rFonts w:ascii="Arial Narrow" w:hAnsi="Arial Narrow"/>
              </w:rPr>
              <w:t xml:space="preserve">İŞİ </w:t>
            </w:r>
            <w:proofErr w:type="spellStart"/>
            <w:r w:rsidRPr="00BA092C">
              <w:rPr>
                <w:rFonts w:ascii="Arial Narrow" w:hAnsi="Arial Narrow"/>
              </w:rPr>
              <w:t>veya</w:t>
            </w:r>
            <w:proofErr w:type="spellEnd"/>
            <w:r w:rsidRPr="00BA092C">
              <w:rPr>
                <w:rFonts w:ascii="Arial Narrow" w:hAnsi="Arial Narrow"/>
              </w:rPr>
              <w:t xml:space="preserve"> GÖREVİ:</w:t>
            </w:r>
            <w:r w:rsidRPr="00BA092C">
              <w:rPr>
                <w:rFonts w:ascii="Arial Narrow" w:hAnsi="Arial Narrow"/>
              </w:rPr>
              <w:br/>
            </w:r>
            <w:r w:rsidRPr="00BA092C">
              <w:rPr>
                <w:rFonts w:ascii="Arial Narrow" w:hAnsi="Arial Narrow"/>
              </w:rPr>
              <w:br/>
            </w:r>
          </w:p>
          <w:p w14:paraId="0B5BDA44" w14:textId="77777777" w:rsidR="00733EC0" w:rsidRPr="00BA092C" w:rsidRDefault="00733EC0" w:rsidP="00733EC0">
            <w:pPr>
              <w:rPr>
                <w:rFonts w:ascii="Arial Narrow" w:hAnsi="Arial Narrow"/>
              </w:rPr>
            </w:pPr>
          </w:p>
          <w:p w14:paraId="53166F8B" w14:textId="6F7BAE8E" w:rsidR="002B214E" w:rsidRPr="00BA092C" w:rsidRDefault="002B214E" w:rsidP="002B214E">
            <w:pPr>
              <w:rPr>
                <w:rFonts w:ascii="Arial Narrow" w:hAnsi="Arial Narrow"/>
              </w:rPr>
            </w:pPr>
          </w:p>
          <w:p w14:paraId="1EC21917" w14:textId="77777777" w:rsidR="002B214E" w:rsidRPr="00BA092C" w:rsidRDefault="002B214E" w:rsidP="002B214E">
            <w:pPr>
              <w:rPr>
                <w:rFonts w:ascii="Arial Narrow" w:hAnsi="Arial Narrow"/>
              </w:rPr>
            </w:pPr>
          </w:p>
        </w:tc>
      </w:tr>
      <w:tr w:rsidR="002B214E" w14:paraId="32C1A547" w14:textId="77777777" w:rsidTr="002B214E">
        <w:trPr>
          <w:trHeight w:val="742"/>
        </w:trPr>
        <w:tc>
          <w:tcPr>
            <w:tcW w:w="9036" w:type="dxa"/>
          </w:tcPr>
          <w:p w14:paraId="717F36BC" w14:textId="77777777" w:rsidR="002B214E" w:rsidRPr="00BA092C" w:rsidRDefault="002B214E" w:rsidP="002B214E">
            <w:pPr>
              <w:rPr>
                <w:rFonts w:ascii="Arial Narrow" w:hAnsi="Arial Narrow"/>
              </w:rPr>
            </w:pPr>
          </w:p>
          <w:p w14:paraId="3863C28F" w14:textId="266E7A8B" w:rsidR="002B214E" w:rsidRPr="00BA092C" w:rsidRDefault="002B214E" w:rsidP="002B214E">
            <w:pPr>
              <w:rPr>
                <w:rFonts w:ascii="Arial Narrow" w:hAnsi="Arial Narrow"/>
              </w:rPr>
            </w:pPr>
            <w:r w:rsidRPr="00BA092C">
              <w:rPr>
                <w:rFonts w:ascii="Arial Narrow" w:hAnsi="Arial Narrow"/>
              </w:rPr>
              <w:t>GÖREVLENDİRİLMESİ DÜŞÜNÜLEN DERSLER</w:t>
            </w:r>
          </w:p>
          <w:p w14:paraId="662BAFF4" w14:textId="77777777" w:rsidR="002B214E" w:rsidRPr="00BA092C" w:rsidRDefault="002B214E" w:rsidP="002B214E">
            <w:pPr>
              <w:rPr>
                <w:rFonts w:ascii="Arial Narrow" w:hAnsi="Arial Narrow"/>
              </w:rPr>
            </w:pPr>
          </w:p>
          <w:p w14:paraId="350A12D6" w14:textId="5DD117D3" w:rsidR="002B214E" w:rsidRPr="00BA092C" w:rsidRDefault="002B214E" w:rsidP="002B214E">
            <w:pPr>
              <w:rPr>
                <w:rFonts w:ascii="Arial Narrow" w:hAnsi="Arial Narrow"/>
              </w:rPr>
            </w:pPr>
            <w:r w:rsidRPr="00BA092C">
              <w:rPr>
                <w:rFonts w:ascii="Arial Narrow" w:hAnsi="Arial Narrow"/>
              </w:rPr>
              <w:t xml:space="preserve">DERS ADI: </w:t>
            </w:r>
          </w:p>
          <w:p w14:paraId="5E81647F" w14:textId="77777777" w:rsidR="002B214E" w:rsidRPr="00BA092C" w:rsidRDefault="002B214E" w:rsidP="002B214E">
            <w:pPr>
              <w:rPr>
                <w:rFonts w:ascii="Arial Narrow" w:hAnsi="Arial Narrow"/>
              </w:rPr>
            </w:pPr>
          </w:p>
          <w:p w14:paraId="24F9444A" w14:textId="398BF18A" w:rsidR="002B214E" w:rsidRPr="00BA092C" w:rsidRDefault="002B214E" w:rsidP="002B214E">
            <w:pPr>
              <w:rPr>
                <w:rFonts w:ascii="Arial Narrow" w:hAnsi="Arial Narrow"/>
              </w:rPr>
            </w:pPr>
            <w:r w:rsidRPr="00BA092C">
              <w:rPr>
                <w:rFonts w:ascii="Arial Narrow" w:hAnsi="Arial Narrow"/>
              </w:rPr>
              <w:t xml:space="preserve">YARIYILI: </w:t>
            </w:r>
          </w:p>
          <w:p w14:paraId="09BD90CB" w14:textId="77777777" w:rsidR="002B214E" w:rsidRPr="00BA092C" w:rsidRDefault="002B214E" w:rsidP="002B214E">
            <w:pPr>
              <w:rPr>
                <w:rFonts w:ascii="Arial Narrow" w:hAnsi="Arial Narrow"/>
              </w:rPr>
            </w:pPr>
          </w:p>
          <w:p w14:paraId="48688148" w14:textId="48BE0696" w:rsidR="002B214E" w:rsidRPr="00BA092C" w:rsidRDefault="002B214E" w:rsidP="002B214E">
            <w:pPr>
              <w:rPr>
                <w:rFonts w:ascii="Arial Narrow" w:hAnsi="Arial Narrow"/>
              </w:rPr>
            </w:pPr>
            <w:r w:rsidRPr="00BA092C">
              <w:rPr>
                <w:rFonts w:ascii="Arial Narrow" w:hAnsi="Arial Narrow"/>
              </w:rPr>
              <w:t xml:space="preserve">HAFTALIK DERS SAATİ: </w:t>
            </w:r>
          </w:p>
          <w:p w14:paraId="6C347035" w14:textId="77777777" w:rsidR="002B214E" w:rsidRPr="00BA092C" w:rsidRDefault="002B214E" w:rsidP="002B214E">
            <w:pPr>
              <w:rPr>
                <w:rFonts w:ascii="Arial Narrow" w:hAnsi="Arial Narrow"/>
              </w:rPr>
            </w:pPr>
          </w:p>
        </w:tc>
      </w:tr>
    </w:tbl>
    <w:p w14:paraId="3B7F5A4B" w14:textId="77777777" w:rsidR="002B214E" w:rsidRDefault="002B214E"/>
    <w:p w14:paraId="6659FD4E" w14:textId="77777777" w:rsidR="002B214E" w:rsidRDefault="002B214E"/>
    <w:p w14:paraId="2796CF43" w14:textId="77777777" w:rsidR="002B214E" w:rsidRDefault="002B214E"/>
    <w:p w14:paraId="7B2C3961" w14:textId="77777777" w:rsidR="00001394" w:rsidRPr="002B214E" w:rsidRDefault="00001394" w:rsidP="002B214E"/>
    <w:sectPr w:rsidR="00001394" w:rsidRPr="002B214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52280121">
    <w:abstractNumId w:val="8"/>
  </w:num>
  <w:num w:numId="2" w16cid:durableId="1493639409">
    <w:abstractNumId w:val="6"/>
  </w:num>
  <w:num w:numId="3" w16cid:durableId="782650225">
    <w:abstractNumId w:val="5"/>
  </w:num>
  <w:num w:numId="4" w16cid:durableId="716316628">
    <w:abstractNumId w:val="4"/>
  </w:num>
  <w:num w:numId="5" w16cid:durableId="513881385">
    <w:abstractNumId w:val="7"/>
  </w:num>
  <w:num w:numId="6" w16cid:durableId="943804190">
    <w:abstractNumId w:val="3"/>
  </w:num>
  <w:num w:numId="7" w16cid:durableId="418604350">
    <w:abstractNumId w:val="2"/>
  </w:num>
  <w:num w:numId="8" w16cid:durableId="1197809269">
    <w:abstractNumId w:val="1"/>
  </w:num>
  <w:num w:numId="9" w16cid:durableId="2109621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1394"/>
    <w:rsid w:val="00034616"/>
    <w:rsid w:val="0006063C"/>
    <w:rsid w:val="00120A7A"/>
    <w:rsid w:val="0015074B"/>
    <w:rsid w:val="0029639D"/>
    <w:rsid w:val="002B214E"/>
    <w:rsid w:val="00326F90"/>
    <w:rsid w:val="006E7A57"/>
    <w:rsid w:val="00712DD9"/>
    <w:rsid w:val="00733EC0"/>
    <w:rsid w:val="00A85150"/>
    <w:rsid w:val="00AA1D8D"/>
    <w:rsid w:val="00AD58F0"/>
    <w:rsid w:val="00B47730"/>
    <w:rsid w:val="00BA092C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B4EB41"/>
  <w14:defaultImageDpi w14:val="300"/>
  <w15:docId w15:val="{F65C3ED9-1E56-467F-8906-8290AF932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Balk1">
    <w:name w:val="heading 1"/>
    <w:basedOn w:val="Normal"/>
    <w:next w:val="Normal"/>
    <w:link w:val="Balk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18BF"/>
  </w:style>
  <w:style w:type="paragraph" w:styleId="AltBilgi">
    <w:name w:val="footer"/>
    <w:basedOn w:val="Normal"/>
    <w:link w:val="Al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618BF"/>
  </w:style>
  <w:style w:type="paragraph" w:styleId="AralkYok">
    <w:name w:val="No Spacing"/>
    <w:uiPriority w:val="1"/>
    <w:qFormat/>
    <w:rsid w:val="00FC693F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nuBal">
    <w:name w:val="Title"/>
    <w:basedOn w:val="Normal"/>
    <w:next w:val="Normal"/>
    <w:link w:val="KonuBa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AA1D8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AA1D8D"/>
  </w:style>
  <w:style w:type="paragraph" w:styleId="GvdeMetni2">
    <w:name w:val="Body Text 2"/>
    <w:basedOn w:val="Normal"/>
    <w:link w:val="GvdeMetni2Char"/>
    <w:uiPriority w:val="99"/>
    <w:unhideWhenUsed/>
    <w:rsid w:val="00AA1D8D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AA1D8D"/>
  </w:style>
  <w:style w:type="paragraph" w:styleId="GvdeMetni3">
    <w:name w:val="Body Text 3"/>
    <w:basedOn w:val="Normal"/>
    <w:link w:val="GvdeMetni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Maddemi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Maddemi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Maddemi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ara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ara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ara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Devam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kroMetni">
    <w:name w:val="macro"/>
    <w:link w:val="MakroMetni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rsid w:val="0029639D"/>
    <w:rPr>
      <w:rFonts w:ascii="Courier" w:hAnsi="Courier"/>
      <w:sz w:val="20"/>
      <w:szCs w:val="20"/>
    </w:rPr>
  </w:style>
  <w:style w:type="paragraph" w:styleId="Alnt">
    <w:name w:val="Quote"/>
    <w:basedOn w:val="Normal"/>
    <w:next w:val="Normal"/>
    <w:link w:val="AlntChar"/>
    <w:uiPriority w:val="29"/>
    <w:qFormat/>
    <w:rsid w:val="00FC693F"/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sid w:val="00FC693F"/>
    <w:rPr>
      <w:i/>
      <w:iCs/>
      <w:color w:val="000000" w:themeColor="text1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FC693F"/>
    <w:rPr>
      <w:b/>
      <w:bCs/>
    </w:rPr>
  </w:style>
  <w:style w:type="character" w:styleId="Vurgu">
    <w:name w:val="Emphasis"/>
    <w:basedOn w:val="VarsaylanParagrafYazTipi"/>
    <w:uiPriority w:val="20"/>
    <w:qFormat/>
    <w:rsid w:val="00FC693F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FC693F"/>
    <w:rPr>
      <w:b/>
      <w:bCs/>
      <w:i/>
      <w:iCs/>
      <w:color w:val="4F81BD" w:themeColor="accent1"/>
    </w:rPr>
  </w:style>
  <w:style w:type="character" w:styleId="HafifVurgulama">
    <w:name w:val="Subtle Emphasis"/>
    <w:basedOn w:val="VarsaylanParagrafYazTipi"/>
    <w:uiPriority w:val="19"/>
    <w:qFormat/>
    <w:rsid w:val="00FC693F"/>
    <w:rPr>
      <w:i/>
      <w:iCs/>
      <w:color w:val="808080" w:themeColor="text1" w:themeTint="7F"/>
    </w:rPr>
  </w:style>
  <w:style w:type="character" w:styleId="GlVurgulama">
    <w:name w:val="Intense Emphasis"/>
    <w:basedOn w:val="VarsaylanParagrafYazTipi"/>
    <w:uiPriority w:val="21"/>
    <w:qFormat/>
    <w:rsid w:val="00FC693F"/>
    <w:rPr>
      <w:b/>
      <w:bCs/>
      <w:i/>
      <w:iCs/>
      <w:color w:val="4F81BD" w:themeColor="accent1"/>
    </w:rPr>
  </w:style>
  <w:style w:type="character" w:styleId="HafifBavuru">
    <w:name w:val="Subtle Reference"/>
    <w:basedOn w:val="VarsaylanParagrafYazTipi"/>
    <w:uiPriority w:val="31"/>
    <w:qFormat/>
    <w:rsid w:val="00FC693F"/>
    <w:rPr>
      <w:smallCaps/>
      <w:color w:val="C0504D" w:themeColor="accent2"/>
      <w:u w:val="single"/>
    </w:rPr>
  </w:style>
  <w:style w:type="character" w:styleId="GlBavuru">
    <w:name w:val="Intense Reference"/>
    <w:basedOn w:val="VarsaylanParagrafYazTipi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itapBal">
    <w:name w:val="Book Title"/>
    <w:basedOn w:val="VarsaylanParagrafYazTipi"/>
    <w:uiPriority w:val="33"/>
    <w:qFormat/>
    <w:rsid w:val="00FC693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C693F"/>
    <w:pPr>
      <w:outlineLvl w:val="9"/>
    </w:pPr>
  </w:style>
  <w:style w:type="table" w:styleId="TabloKlavuzu">
    <w:name w:val="Table Grid"/>
    <w:basedOn w:val="NormalTablo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kListe">
    <w:name w:val="Light List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Klavuz">
    <w:name w:val="Light Grid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OrtaGlgeleme1">
    <w:name w:val="Medium Shading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Liste1">
    <w:name w:val="Medium Lis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Klavuz1">
    <w:name w:val="Medium Grid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KoyuListe">
    <w:name w:val="Dark List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RenkliGlgeleme">
    <w:name w:val="Colorful Shading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Liste">
    <w:name w:val="Colorful List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Klavuz">
    <w:name w:val="Colorful Grid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bora örgülü</cp:lastModifiedBy>
  <cp:revision>2</cp:revision>
  <dcterms:created xsi:type="dcterms:W3CDTF">2026-01-13T12:11:00Z</dcterms:created>
  <dcterms:modified xsi:type="dcterms:W3CDTF">2026-01-13T12:11:00Z</dcterms:modified>
  <cp:category/>
</cp:coreProperties>
</file>