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122AE" w14:textId="77777777" w:rsidR="007D5AA5" w:rsidRPr="00E26551" w:rsidRDefault="007D5AA5">
      <w:pPr>
        <w:rPr>
          <w:rFonts w:ascii="Arial Narrow" w:hAnsi="Arial Narrow"/>
          <w:lang w:val="tr-TR"/>
        </w:rPr>
      </w:pPr>
    </w:p>
    <w:p w14:paraId="7DCA1B2D" w14:textId="77777777" w:rsidR="007D5AA5" w:rsidRPr="00E26551" w:rsidRDefault="007D5AA5">
      <w:pPr>
        <w:rPr>
          <w:rFonts w:ascii="Arial Narrow" w:hAnsi="Arial Narrow"/>
          <w:lang w:val="tr-TR"/>
        </w:rPr>
      </w:pPr>
    </w:p>
    <w:p w14:paraId="4CA4D5A8" w14:textId="77777777" w:rsidR="007D5AA5" w:rsidRPr="00E26551" w:rsidRDefault="007D5AA5">
      <w:pPr>
        <w:rPr>
          <w:rFonts w:ascii="Arial Narrow" w:hAnsi="Arial Narrow"/>
          <w:lang w:val="tr-TR"/>
        </w:rPr>
      </w:pPr>
    </w:p>
    <w:p w14:paraId="14F7A5B1" w14:textId="0A0DDED1" w:rsidR="00B67019" w:rsidRPr="00E26551" w:rsidRDefault="00E31C24">
      <w:pPr>
        <w:rPr>
          <w:rFonts w:ascii="Arial Narrow" w:hAnsi="Arial Narrow"/>
          <w:lang w:val="tr-TR"/>
        </w:rPr>
      </w:pPr>
      <w:proofErr w:type="gramStart"/>
      <w:r w:rsidRPr="00E26551">
        <w:rPr>
          <w:rFonts w:ascii="Arial Narrow" w:hAnsi="Arial Narrow"/>
          <w:lang w:val="tr-TR"/>
        </w:rPr>
        <w:t>Konu</w:t>
      </w:r>
      <w:r w:rsidRPr="00E26551">
        <w:rPr>
          <w:rFonts w:ascii="Arial Narrow" w:hAnsi="Arial Narrow"/>
          <w:lang w:val="tr-TR"/>
        </w:rPr>
        <w:t xml:space="preserve"> : Yarı</w:t>
      </w:r>
      <w:proofErr w:type="gramEnd"/>
      <w:r w:rsidRPr="00E26551">
        <w:rPr>
          <w:rFonts w:ascii="Arial Narrow" w:hAnsi="Arial Narrow"/>
          <w:lang w:val="tr-TR"/>
        </w:rPr>
        <w:t xml:space="preserve"> Zamanlı Ders Görevlendirmesi</w:t>
      </w:r>
    </w:p>
    <w:p w14:paraId="6A125F34" w14:textId="77777777" w:rsidR="007D5AA5" w:rsidRPr="00E26551" w:rsidRDefault="007D5AA5">
      <w:pPr>
        <w:rPr>
          <w:rFonts w:ascii="Arial Narrow" w:hAnsi="Arial Narrow"/>
          <w:lang w:val="tr-TR"/>
        </w:rPr>
      </w:pPr>
    </w:p>
    <w:p w14:paraId="7B9C2F6B" w14:textId="5129A5B5" w:rsidR="00B67019" w:rsidRPr="00E26551" w:rsidRDefault="00E31C24" w:rsidP="00E26551">
      <w:pPr>
        <w:jc w:val="center"/>
        <w:rPr>
          <w:rFonts w:ascii="Arial Narrow" w:hAnsi="Arial Narrow"/>
          <w:lang w:val="tr-TR"/>
        </w:rPr>
      </w:pPr>
      <w:r w:rsidRPr="00E26551">
        <w:rPr>
          <w:rFonts w:ascii="Arial Narrow" w:hAnsi="Arial Narrow"/>
          <w:lang w:val="tr-TR"/>
        </w:rPr>
        <w:t>D.E.Ü. MİMARLIK FAKÜLTESİ DEKANLIĞI’NA</w:t>
      </w:r>
      <w:r w:rsidR="00E26551">
        <w:rPr>
          <w:rFonts w:ascii="Arial Narrow" w:hAnsi="Arial Narrow"/>
          <w:lang w:val="tr-TR"/>
        </w:rPr>
        <w:t>,</w:t>
      </w:r>
    </w:p>
    <w:p w14:paraId="31D41DF3" w14:textId="77777777" w:rsidR="00B67019" w:rsidRPr="00E26551" w:rsidRDefault="00B67019" w:rsidP="007D5AA5">
      <w:pPr>
        <w:jc w:val="both"/>
        <w:rPr>
          <w:rFonts w:ascii="Arial Narrow" w:hAnsi="Arial Narrow"/>
          <w:lang w:val="tr-TR"/>
        </w:rPr>
      </w:pPr>
    </w:p>
    <w:p w14:paraId="2425F60F" w14:textId="5CC776E6" w:rsidR="00B67019" w:rsidRPr="00E26551" w:rsidRDefault="007D5AA5" w:rsidP="007D5AA5">
      <w:pPr>
        <w:jc w:val="both"/>
        <w:rPr>
          <w:rFonts w:ascii="Arial Narrow" w:hAnsi="Arial Narrow"/>
          <w:lang w:val="tr-TR"/>
        </w:rPr>
      </w:pPr>
      <w:r w:rsidRPr="00E26551">
        <w:rPr>
          <w:rFonts w:ascii="Arial Narrow" w:hAnsi="Arial Narrow"/>
          <w:lang w:val="tr-TR"/>
        </w:rPr>
        <w:t xml:space="preserve">2025-2026 Öğretim yılı </w:t>
      </w:r>
      <w:r w:rsidR="00E26551" w:rsidRPr="00E26551">
        <w:rPr>
          <w:rFonts w:ascii="Arial Narrow" w:hAnsi="Arial Narrow"/>
          <w:b/>
          <w:lang w:val="tr-TR"/>
        </w:rPr>
        <w:t>xx</w:t>
      </w:r>
      <w:r w:rsidRPr="00E26551">
        <w:rPr>
          <w:rFonts w:ascii="Arial Narrow" w:hAnsi="Arial Narrow"/>
          <w:lang w:val="tr-TR"/>
        </w:rPr>
        <w:t xml:space="preserve"> yarıyılında öğretim planınızda yer alan </w:t>
      </w:r>
      <w:r w:rsidRPr="00E26551">
        <w:rPr>
          <w:rFonts w:ascii="Arial Narrow" w:hAnsi="Arial Narrow"/>
          <w:b/>
          <w:lang w:val="tr-TR"/>
        </w:rPr>
        <w:t>MİM</w:t>
      </w:r>
      <w:r w:rsidR="005D1B10" w:rsidRPr="00E26551">
        <w:rPr>
          <w:rFonts w:ascii="Arial Narrow" w:hAnsi="Arial Narrow"/>
          <w:b/>
          <w:lang w:val="tr-TR"/>
        </w:rPr>
        <w:t>XXX</w:t>
      </w:r>
      <w:r w:rsidRPr="00E26551">
        <w:rPr>
          <w:rFonts w:ascii="Arial Narrow" w:hAnsi="Arial Narrow"/>
          <w:b/>
          <w:lang w:val="tr-TR"/>
        </w:rPr>
        <w:t xml:space="preserve"> MİMARİ TASARIM </w:t>
      </w:r>
      <w:r w:rsidR="005D1B10" w:rsidRPr="00E26551">
        <w:rPr>
          <w:rFonts w:ascii="Arial Narrow" w:hAnsi="Arial Narrow"/>
          <w:b/>
          <w:lang w:val="tr-TR"/>
        </w:rPr>
        <w:t>XXX</w:t>
      </w:r>
      <w:r w:rsidRPr="00E26551">
        <w:rPr>
          <w:rFonts w:ascii="Arial Narrow" w:hAnsi="Arial Narrow"/>
          <w:b/>
          <w:lang w:val="tr-TR"/>
        </w:rPr>
        <w:t xml:space="preserve"> (</w:t>
      </w:r>
      <w:r w:rsidR="005D1B10" w:rsidRPr="00E26551">
        <w:rPr>
          <w:rFonts w:ascii="Arial Narrow" w:hAnsi="Arial Narrow"/>
          <w:b/>
          <w:lang w:val="tr-TR"/>
        </w:rPr>
        <w:t>X+X</w:t>
      </w:r>
      <w:r w:rsidRPr="00E26551">
        <w:rPr>
          <w:rFonts w:ascii="Arial Narrow" w:hAnsi="Arial Narrow"/>
          <w:b/>
          <w:lang w:val="tr-TR"/>
        </w:rPr>
        <w:t>)</w:t>
      </w:r>
      <w:r w:rsidRPr="00E26551">
        <w:rPr>
          <w:rFonts w:ascii="Arial Narrow" w:hAnsi="Arial Narrow"/>
          <w:lang w:val="tr-TR"/>
        </w:rPr>
        <w:t xml:space="preserve"> proje dersinde, 2547 Sayılı Kanunun 31. maddesi uyarınca ders saat ücretli olarak görevlendirilmem hususunda gereğini bilgilerinize arz ederim.</w:t>
      </w:r>
    </w:p>
    <w:p w14:paraId="1F5FE770" w14:textId="77777777" w:rsidR="00B67019" w:rsidRPr="00E26551" w:rsidRDefault="00B67019">
      <w:pPr>
        <w:rPr>
          <w:rFonts w:ascii="Arial Narrow" w:hAnsi="Arial Narrow"/>
          <w:lang w:val="tr-TR"/>
        </w:rPr>
      </w:pPr>
    </w:p>
    <w:p w14:paraId="619A7EA1" w14:textId="40C2914A" w:rsidR="007D5AA5" w:rsidRPr="00E26551" w:rsidRDefault="005D1B10" w:rsidP="00E26551">
      <w:pPr>
        <w:jc w:val="right"/>
        <w:rPr>
          <w:rFonts w:ascii="Arial Narrow" w:hAnsi="Arial Narrow"/>
          <w:b/>
          <w:lang w:val="tr-TR"/>
        </w:rPr>
      </w:pPr>
      <w:r w:rsidRPr="00E26551">
        <w:rPr>
          <w:rFonts w:ascii="Arial Narrow" w:hAnsi="Arial Narrow"/>
          <w:b/>
          <w:lang w:val="tr-TR"/>
        </w:rPr>
        <w:t>AD SOYAD</w:t>
      </w:r>
    </w:p>
    <w:p w14:paraId="2E2EA9AA" w14:textId="3C37905A" w:rsidR="00E26551" w:rsidRPr="00E26551" w:rsidRDefault="00E26551" w:rsidP="00E26551">
      <w:pPr>
        <w:pStyle w:val="stBilgi"/>
        <w:jc w:val="right"/>
        <w:rPr>
          <w:b/>
        </w:rPr>
      </w:pPr>
      <w:r w:rsidRPr="00E26551">
        <w:rPr>
          <w:rFonts w:ascii="Arial Narrow" w:hAnsi="Arial Narrow"/>
          <w:b/>
        </w:rPr>
        <w:t>xx</w:t>
      </w:r>
      <w:r w:rsidRPr="00E26551">
        <w:rPr>
          <w:rFonts w:ascii="Arial Narrow" w:hAnsi="Arial Narrow"/>
          <w:b/>
        </w:rPr>
        <w:t>.</w:t>
      </w:r>
      <w:r w:rsidRPr="00E26551">
        <w:rPr>
          <w:rFonts w:ascii="Arial Narrow" w:hAnsi="Arial Narrow"/>
          <w:b/>
        </w:rPr>
        <w:t>xx</w:t>
      </w:r>
      <w:r w:rsidRPr="00E26551">
        <w:rPr>
          <w:rFonts w:ascii="Arial Narrow" w:hAnsi="Arial Narrow"/>
          <w:b/>
        </w:rPr>
        <w:t>.2026</w:t>
      </w:r>
    </w:p>
    <w:p w14:paraId="034CA3A5" w14:textId="77777777" w:rsidR="00E26551" w:rsidRPr="00E26551" w:rsidRDefault="00E26551">
      <w:pPr>
        <w:rPr>
          <w:rFonts w:ascii="Arial Narrow" w:hAnsi="Arial Narrow"/>
          <w:lang w:val="tr-TR"/>
        </w:rPr>
      </w:pPr>
    </w:p>
    <w:p w14:paraId="1CCA38FD" w14:textId="77777777" w:rsidR="007D5AA5" w:rsidRPr="00E26551" w:rsidRDefault="007D5AA5">
      <w:pPr>
        <w:rPr>
          <w:rFonts w:ascii="Arial Narrow" w:hAnsi="Arial Narrow"/>
          <w:lang w:val="tr-TR"/>
        </w:rPr>
      </w:pPr>
    </w:p>
    <w:p w14:paraId="3D3E6F42" w14:textId="06EA373F" w:rsidR="00B67019" w:rsidRPr="00E26551" w:rsidRDefault="00E31C24">
      <w:pPr>
        <w:rPr>
          <w:rFonts w:ascii="Arial Narrow" w:hAnsi="Arial Narrow"/>
          <w:lang w:val="tr-TR"/>
        </w:rPr>
      </w:pPr>
      <w:r w:rsidRPr="00E26551">
        <w:rPr>
          <w:rFonts w:ascii="Arial Narrow" w:hAnsi="Arial Narrow"/>
          <w:lang w:val="tr-TR"/>
        </w:rPr>
        <w:t xml:space="preserve">TC: </w:t>
      </w:r>
    </w:p>
    <w:p w14:paraId="1F3EF9F7" w14:textId="62562248" w:rsidR="00B67019" w:rsidRPr="00E26551" w:rsidRDefault="00E31C24">
      <w:pPr>
        <w:rPr>
          <w:rFonts w:ascii="Arial Narrow" w:hAnsi="Arial Narrow"/>
          <w:lang w:val="tr-TR"/>
        </w:rPr>
      </w:pPr>
      <w:r w:rsidRPr="00E26551">
        <w:rPr>
          <w:rFonts w:ascii="Arial Narrow" w:hAnsi="Arial Narrow"/>
          <w:lang w:val="tr-TR"/>
        </w:rPr>
        <w:t xml:space="preserve">Telefon: </w:t>
      </w:r>
    </w:p>
    <w:p w14:paraId="4E083B0B" w14:textId="5E88D077" w:rsidR="00B67019" w:rsidRPr="00E26551" w:rsidRDefault="008E5FDB" w:rsidP="007D5AA5">
      <w:pPr>
        <w:rPr>
          <w:rFonts w:ascii="Arial Narrow" w:hAnsi="Arial Narrow"/>
          <w:lang w:val="tr-TR"/>
        </w:rPr>
      </w:pPr>
      <w:r w:rsidRPr="00E26551">
        <w:rPr>
          <w:rFonts w:ascii="Arial Narrow" w:hAnsi="Arial Narrow"/>
          <w:lang w:val="tr-TR"/>
        </w:rPr>
        <w:t>Adres:</w:t>
      </w:r>
      <w:r w:rsidR="007D5AA5" w:rsidRPr="00E26551">
        <w:rPr>
          <w:rFonts w:ascii="Arial Narrow" w:hAnsi="Arial Narrow"/>
          <w:lang w:val="tr-TR"/>
        </w:rPr>
        <w:t xml:space="preserve"> </w:t>
      </w:r>
      <w:bookmarkStart w:id="0" w:name="_GoBack"/>
      <w:bookmarkEnd w:id="0"/>
    </w:p>
    <w:sectPr w:rsidR="00B67019" w:rsidRPr="00E2655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5E83F" w14:textId="77777777" w:rsidR="00E31C24" w:rsidRDefault="00E31C24" w:rsidP="007D5AA5">
      <w:pPr>
        <w:spacing w:after="0" w:line="240" w:lineRule="auto"/>
      </w:pPr>
      <w:r>
        <w:separator/>
      </w:r>
    </w:p>
  </w:endnote>
  <w:endnote w:type="continuationSeparator" w:id="0">
    <w:p w14:paraId="558118CA" w14:textId="77777777" w:rsidR="00E31C24" w:rsidRDefault="00E31C24" w:rsidP="007D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A38CD" w14:textId="77777777" w:rsidR="00E31C24" w:rsidRDefault="00E31C24" w:rsidP="007D5AA5">
      <w:pPr>
        <w:spacing w:after="0" w:line="240" w:lineRule="auto"/>
      </w:pPr>
      <w:r>
        <w:separator/>
      </w:r>
    </w:p>
  </w:footnote>
  <w:footnote w:type="continuationSeparator" w:id="0">
    <w:p w14:paraId="1751FF5A" w14:textId="77777777" w:rsidR="00E31C24" w:rsidRDefault="00E31C24" w:rsidP="007D5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53C8D"/>
    <w:rsid w:val="005D1B10"/>
    <w:rsid w:val="006E7A57"/>
    <w:rsid w:val="007D5AA5"/>
    <w:rsid w:val="008E5FDB"/>
    <w:rsid w:val="008F4342"/>
    <w:rsid w:val="0098030B"/>
    <w:rsid w:val="00A85150"/>
    <w:rsid w:val="00AA1D8D"/>
    <w:rsid w:val="00B47730"/>
    <w:rsid w:val="00B67019"/>
    <w:rsid w:val="00CB0664"/>
    <w:rsid w:val="00E26551"/>
    <w:rsid w:val="00E31C24"/>
    <w:rsid w:val="00FC693F"/>
    <w:rsid w:val="00FE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504C2D"/>
  <w14:defaultImageDpi w14:val="300"/>
  <w15:docId w15:val="{F65C3ED9-1E56-467F-8906-8290AF93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79D4BC-7803-4478-98F7-AE92082F4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end.user</cp:lastModifiedBy>
  <cp:revision>4</cp:revision>
  <cp:lastPrinted>2026-01-08T10:55:00Z</cp:lastPrinted>
  <dcterms:created xsi:type="dcterms:W3CDTF">2026-01-13T12:12:00Z</dcterms:created>
  <dcterms:modified xsi:type="dcterms:W3CDTF">2026-01-13T12:56:00Z</dcterms:modified>
  <cp:category/>
</cp:coreProperties>
</file>