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8B21C" w14:textId="45DDE78A" w:rsidR="001469D6" w:rsidRDefault="001469D6">
      <w:pPr>
        <w:pStyle w:val="Balk1"/>
        <w:rPr>
          <w:rFonts w:ascii="Times New Roman" w:hAnsi="Times New Roman" w:cs="Times New Roman"/>
          <w:color w:val="4A442A" w:themeColor="background2" w:themeShade="40"/>
          <w:sz w:val="22"/>
          <w:szCs w:val="22"/>
        </w:rPr>
      </w:pPr>
    </w:p>
    <w:p w14:paraId="13A7FF68" w14:textId="77777777" w:rsidR="001469D6" w:rsidRDefault="001469D6">
      <w:pPr>
        <w:pStyle w:val="Balk1"/>
        <w:rPr>
          <w:rFonts w:ascii="Times New Roman" w:hAnsi="Times New Roman" w:cs="Times New Roman"/>
          <w:color w:val="4A442A" w:themeColor="background2" w:themeShade="40"/>
          <w:sz w:val="22"/>
          <w:szCs w:val="22"/>
        </w:rPr>
      </w:pPr>
    </w:p>
    <w:p w14:paraId="6E3DA65C" w14:textId="6AE1DCD1" w:rsidR="00F27072" w:rsidRPr="001469D6" w:rsidRDefault="0047457E" w:rsidP="00641E5C">
      <w:pPr>
        <w:pStyle w:val="Balk1"/>
        <w:jc w:val="center"/>
      </w:pPr>
      <w:r w:rsidRPr="001469D6">
        <w:rPr>
          <w:rFonts w:ascii="Times New Roman" w:hAnsi="Times New Roman" w:cs="Times New Roman"/>
          <w:color w:val="4A442A" w:themeColor="background2" w:themeShade="40"/>
          <w:sz w:val="22"/>
          <w:szCs w:val="22"/>
        </w:rPr>
        <w:t>DOKUZ EYLÜK ÜNİVERSİTESİ</w:t>
      </w:r>
      <w:r w:rsidRPr="001469D6">
        <w:rPr>
          <w:rFonts w:ascii="Times New Roman" w:hAnsi="Times New Roman" w:cs="Times New Roman"/>
          <w:color w:val="4A442A" w:themeColor="background2" w:themeShade="40"/>
          <w:sz w:val="22"/>
          <w:szCs w:val="22"/>
        </w:rPr>
        <w:br/>
        <w:t>MİMARLIK FAKÜLTESİ</w:t>
      </w:r>
    </w:p>
    <w:p w14:paraId="4E23F874" w14:textId="77777777" w:rsidR="00F27072" w:rsidRPr="001469D6" w:rsidRDefault="00E91C73" w:rsidP="00641E5C">
      <w:pPr>
        <w:pStyle w:val="Balk1"/>
        <w:jc w:val="center"/>
        <w:rPr>
          <w:rFonts w:ascii="Times New Roman" w:hAnsi="Times New Roman" w:cs="Times New Roman"/>
          <w:color w:val="4A442A" w:themeColor="background2" w:themeShade="40"/>
          <w:sz w:val="22"/>
          <w:szCs w:val="22"/>
        </w:rPr>
      </w:pPr>
      <w:r w:rsidRPr="001469D6">
        <w:rPr>
          <w:rFonts w:ascii="Times New Roman" w:hAnsi="Times New Roman" w:cs="Times New Roman"/>
          <w:color w:val="4A442A" w:themeColor="background2" w:themeShade="40"/>
          <w:sz w:val="22"/>
          <w:szCs w:val="22"/>
        </w:rPr>
        <w:t>DERS VERMEK ÜZERE ÖNERİLEN</w:t>
      </w:r>
      <w:r w:rsidRPr="001469D6">
        <w:rPr>
          <w:rFonts w:ascii="Times New Roman" w:hAnsi="Times New Roman" w:cs="Times New Roman"/>
          <w:color w:val="4A442A" w:themeColor="background2" w:themeShade="40"/>
          <w:sz w:val="22"/>
          <w:szCs w:val="22"/>
        </w:rPr>
        <w:br/>
        <w:t>DERS SAATİ BAŞINA ÜCRETLİ</w:t>
      </w:r>
      <w:r w:rsidRPr="001469D6">
        <w:rPr>
          <w:rFonts w:ascii="Times New Roman" w:hAnsi="Times New Roman" w:cs="Times New Roman"/>
          <w:color w:val="4A442A" w:themeColor="background2" w:themeShade="40"/>
          <w:sz w:val="22"/>
          <w:szCs w:val="22"/>
        </w:rPr>
        <w:br/>
        <w:t>ÖĞRETİM GÖREVLİLERİNDEN</w:t>
      </w:r>
      <w:r w:rsidRPr="001469D6">
        <w:rPr>
          <w:rFonts w:ascii="Times New Roman" w:hAnsi="Times New Roman" w:cs="Times New Roman"/>
          <w:color w:val="4A442A" w:themeColor="background2" w:themeShade="40"/>
          <w:sz w:val="22"/>
          <w:szCs w:val="22"/>
        </w:rPr>
        <w:br/>
        <w:t>İSTENEN BİLGİ VE BELGELER</w:t>
      </w:r>
    </w:p>
    <w:p w14:paraId="227C89C3" w14:textId="77777777" w:rsidR="0047457E" w:rsidRPr="0047457E" w:rsidRDefault="0047457E" w:rsidP="0047457E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16"/>
        <w:gridCol w:w="4314"/>
      </w:tblGrid>
      <w:tr w:rsidR="00F27072" w14:paraId="1A7AC745" w14:textId="77777777">
        <w:tc>
          <w:tcPr>
            <w:tcW w:w="4320" w:type="dxa"/>
          </w:tcPr>
          <w:p w14:paraId="6EE09B3E" w14:textId="77777777" w:rsidR="00F27072" w:rsidRDefault="00E91C73">
            <w:pPr>
              <w:rPr>
                <w:b/>
                <w:bCs/>
              </w:rPr>
            </w:pPr>
            <w:proofErr w:type="spellStart"/>
            <w:r w:rsidRPr="0047457E">
              <w:rPr>
                <w:b/>
                <w:bCs/>
              </w:rPr>
              <w:t>Adınız</w:t>
            </w:r>
            <w:proofErr w:type="spellEnd"/>
            <w:r w:rsidRPr="0047457E">
              <w:rPr>
                <w:b/>
                <w:bCs/>
              </w:rPr>
              <w:t xml:space="preserve"> </w:t>
            </w:r>
            <w:proofErr w:type="spellStart"/>
            <w:r w:rsidRPr="0047457E">
              <w:rPr>
                <w:b/>
                <w:bCs/>
              </w:rPr>
              <w:t>ve</w:t>
            </w:r>
            <w:proofErr w:type="spellEnd"/>
            <w:r w:rsidRPr="0047457E">
              <w:rPr>
                <w:b/>
                <w:bCs/>
              </w:rPr>
              <w:t xml:space="preserve"> </w:t>
            </w:r>
            <w:proofErr w:type="spellStart"/>
            <w:r w:rsidRPr="0047457E">
              <w:rPr>
                <w:b/>
                <w:bCs/>
              </w:rPr>
              <w:t>Soyadınız</w:t>
            </w:r>
            <w:proofErr w:type="spellEnd"/>
          </w:p>
          <w:p w14:paraId="54FF5CAC" w14:textId="77777777" w:rsidR="0047457E" w:rsidRPr="0047457E" w:rsidRDefault="0047457E">
            <w:pPr>
              <w:rPr>
                <w:b/>
                <w:bCs/>
              </w:rPr>
            </w:pPr>
          </w:p>
        </w:tc>
        <w:tc>
          <w:tcPr>
            <w:tcW w:w="4320" w:type="dxa"/>
          </w:tcPr>
          <w:p w14:paraId="639306DA" w14:textId="68478619" w:rsidR="00F27072" w:rsidRDefault="00F27072" w:rsidP="001469D6"/>
        </w:tc>
        <w:bookmarkStart w:id="0" w:name="_GoBack"/>
        <w:bookmarkEnd w:id="0"/>
      </w:tr>
      <w:tr w:rsidR="00F27072" w14:paraId="2D595999" w14:textId="77777777">
        <w:tc>
          <w:tcPr>
            <w:tcW w:w="4320" w:type="dxa"/>
          </w:tcPr>
          <w:p w14:paraId="733B4F05" w14:textId="77777777" w:rsidR="00F27072" w:rsidRPr="0047457E" w:rsidRDefault="00E91C73">
            <w:pPr>
              <w:rPr>
                <w:b/>
                <w:bCs/>
              </w:rPr>
            </w:pPr>
            <w:r w:rsidRPr="0047457E">
              <w:rPr>
                <w:b/>
                <w:bCs/>
              </w:rPr>
              <w:t>Hangi Sosyal Güvenlik Kurumu’na bağlısınız?</w:t>
            </w:r>
          </w:p>
        </w:tc>
        <w:tc>
          <w:tcPr>
            <w:tcW w:w="4320" w:type="dxa"/>
          </w:tcPr>
          <w:p w14:paraId="4553726B" w14:textId="1AF067F8" w:rsidR="00F27072" w:rsidRDefault="00F27072"/>
        </w:tc>
      </w:tr>
      <w:tr w:rsidR="00F27072" w14:paraId="7621CE07" w14:textId="77777777">
        <w:tc>
          <w:tcPr>
            <w:tcW w:w="4320" w:type="dxa"/>
          </w:tcPr>
          <w:p w14:paraId="57CF1D8B" w14:textId="77777777" w:rsidR="00F27072" w:rsidRPr="0047457E" w:rsidRDefault="00E91C73">
            <w:pPr>
              <w:rPr>
                <w:b/>
                <w:bCs/>
              </w:rPr>
            </w:pPr>
            <w:r w:rsidRPr="0047457E">
              <w:rPr>
                <w:b/>
                <w:bCs/>
              </w:rPr>
              <w:t xml:space="preserve">Halen çalışıyorsanız, nerede </w:t>
            </w:r>
            <w:r w:rsidRPr="0047457E">
              <w:rPr>
                <w:b/>
                <w:bCs/>
              </w:rPr>
              <w:t>çalışıyorsunuz?</w:t>
            </w:r>
          </w:p>
        </w:tc>
        <w:tc>
          <w:tcPr>
            <w:tcW w:w="4320" w:type="dxa"/>
          </w:tcPr>
          <w:p w14:paraId="3FAD4AF7" w14:textId="13D14460" w:rsidR="00F27072" w:rsidRDefault="00F27072" w:rsidP="0047457E"/>
        </w:tc>
      </w:tr>
      <w:tr w:rsidR="00F27072" w14:paraId="3C616075" w14:textId="77777777">
        <w:tc>
          <w:tcPr>
            <w:tcW w:w="4320" w:type="dxa"/>
          </w:tcPr>
          <w:p w14:paraId="42F89514" w14:textId="77777777" w:rsidR="00F27072" w:rsidRDefault="00E91C73">
            <w:pPr>
              <w:rPr>
                <w:b/>
                <w:bCs/>
              </w:rPr>
            </w:pPr>
            <w:r w:rsidRPr="0047457E">
              <w:rPr>
                <w:b/>
                <w:bCs/>
              </w:rPr>
              <w:t xml:space="preserve">T.C. </w:t>
            </w:r>
            <w:proofErr w:type="spellStart"/>
            <w:r w:rsidRPr="0047457E">
              <w:rPr>
                <w:b/>
                <w:bCs/>
              </w:rPr>
              <w:t>Kimlik</w:t>
            </w:r>
            <w:proofErr w:type="spellEnd"/>
            <w:r w:rsidRPr="0047457E">
              <w:rPr>
                <w:b/>
                <w:bCs/>
              </w:rPr>
              <w:t xml:space="preserve"> No</w:t>
            </w:r>
          </w:p>
          <w:p w14:paraId="09E9DCC1" w14:textId="77777777" w:rsidR="0047457E" w:rsidRPr="0047457E" w:rsidRDefault="0047457E">
            <w:pPr>
              <w:rPr>
                <w:b/>
                <w:bCs/>
              </w:rPr>
            </w:pPr>
          </w:p>
        </w:tc>
        <w:tc>
          <w:tcPr>
            <w:tcW w:w="4320" w:type="dxa"/>
          </w:tcPr>
          <w:p w14:paraId="6BC6957A" w14:textId="0A1D7C95" w:rsidR="00F27072" w:rsidRDefault="00F27072"/>
        </w:tc>
      </w:tr>
      <w:tr w:rsidR="00F27072" w14:paraId="2D71E69D" w14:textId="77777777">
        <w:tc>
          <w:tcPr>
            <w:tcW w:w="4320" w:type="dxa"/>
          </w:tcPr>
          <w:p w14:paraId="10F746D2" w14:textId="77777777" w:rsidR="00F27072" w:rsidRDefault="00E91C73">
            <w:pPr>
              <w:rPr>
                <w:b/>
                <w:bCs/>
              </w:rPr>
            </w:pPr>
            <w:proofErr w:type="spellStart"/>
            <w:r w:rsidRPr="0047457E">
              <w:rPr>
                <w:b/>
                <w:bCs/>
              </w:rPr>
              <w:t>İkametgah</w:t>
            </w:r>
            <w:proofErr w:type="spellEnd"/>
            <w:r w:rsidRPr="0047457E">
              <w:rPr>
                <w:b/>
                <w:bCs/>
              </w:rPr>
              <w:t xml:space="preserve"> </w:t>
            </w:r>
            <w:proofErr w:type="spellStart"/>
            <w:r w:rsidRPr="0047457E">
              <w:rPr>
                <w:b/>
                <w:bCs/>
              </w:rPr>
              <w:t>Adresiniz</w:t>
            </w:r>
            <w:proofErr w:type="spellEnd"/>
          </w:p>
          <w:p w14:paraId="7EBE3B25" w14:textId="77777777" w:rsidR="0047457E" w:rsidRPr="0047457E" w:rsidRDefault="0047457E">
            <w:pPr>
              <w:rPr>
                <w:b/>
                <w:bCs/>
              </w:rPr>
            </w:pPr>
          </w:p>
        </w:tc>
        <w:tc>
          <w:tcPr>
            <w:tcW w:w="4320" w:type="dxa"/>
          </w:tcPr>
          <w:p w14:paraId="62F0080E" w14:textId="2841140E" w:rsidR="00F27072" w:rsidRDefault="00F27072"/>
        </w:tc>
      </w:tr>
      <w:tr w:rsidR="00F27072" w14:paraId="3C4789DC" w14:textId="77777777">
        <w:tc>
          <w:tcPr>
            <w:tcW w:w="4320" w:type="dxa"/>
          </w:tcPr>
          <w:p w14:paraId="223833B7" w14:textId="77777777" w:rsidR="00F27072" w:rsidRDefault="00E91C73">
            <w:pPr>
              <w:rPr>
                <w:b/>
                <w:bCs/>
              </w:rPr>
            </w:pPr>
            <w:proofErr w:type="spellStart"/>
            <w:r w:rsidRPr="0047457E">
              <w:rPr>
                <w:b/>
                <w:bCs/>
              </w:rPr>
              <w:t>İş</w:t>
            </w:r>
            <w:proofErr w:type="spellEnd"/>
            <w:r w:rsidRPr="0047457E">
              <w:rPr>
                <w:b/>
                <w:bCs/>
              </w:rPr>
              <w:t xml:space="preserve"> </w:t>
            </w:r>
            <w:proofErr w:type="spellStart"/>
            <w:r w:rsidRPr="0047457E">
              <w:rPr>
                <w:b/>
                <w:bCs/>
              </w:rPr>
              <w:t>Adresi</w:t>
            </w:r>
            <w:proofErr w:type="spellEnd"/>
          </w:p>
          <w:p w14:paraId="05A8F399" w14:textId="77777777" w:rsidR="0047457E" w:rsidRPr="0047457E" w:rsidRDefault="0047457E">
            <w:pPr>
              <w:rPr>
                <w:b/>
                <w:bCs/>
              </w:rPr>
            </w:pPr>
          </w:p>
        </w:tc>
        <w:tc>
          <w:tcPr>
            <w:tcW w:w="4320" w:type="dxa"/>
          </w:tcPr>
          <w:p w14:paraId="3D95F0E6" w14:textId="63AB3234" w:rsidR="00F27072" w:rsidRDefault="00F27072"/>
        </w:tc>
      </w:tr>
      <w:tr w:rsidR="00F27072" w14:paraId="3798117C" w14:textId="77777777">
        <w:tc>
          <w:tcPr>
            <w:tcW w:w="4320" w:type="dxa"/>
          </w:tcPr>
          <w:p w14:paraId="04280441" w14:textId="105F8069" w:rsidR="00F27072" w:rsidRDefault="00E91C73">
            <w:pPr>
              <w:rPr>
                <w:b/>
                <w:bCs/>
              </w:rPr>
            </w:pPr>
            <w:proofErr w:type="spellStart"/>
            <w:r w:rsidRPr="0047457E">
              <w:rPr>
                <w:b/>
                <w:bCs/>
              </w:rPr>
              <w:t>Telefon</w:t>
            </w:r>
            <w:proofErr w:type="spellEnd"/>
            <w:r w:rsidRPr="0047457E">
              <w:rPr>
                <w:b/>
                <w:bCs/>
              </w:rPr>
              <w:t xml:space="preserve"> </w:t>
            </w:r>
            <w:proofErr w:type="spellStart"/>
            <w:r w:rsidRPr="0047457E">
              <w:rPr>
                <w:b/>
                <w:bCs/>
              </w:rPr>
              <w:t>İş</w:t>
            </w:r>
            <w:proofErr w:type="spellEnd"/>
            <w:r w:rsidRPr="0047457E">
              <w:rPr>
                <w:b/>
                <w:bCs/>
              </w:rPr>
              <w:t xml:space="preserve"> </w:t>
            </w:r>
            <w:r w:rsidR="0047457E">
              <w:rPr>
                <w:b/>
                <w:bCs/>
              </w:rPr>
              <w:t>–</w:t>
            </w:r>
            <w:r w:rsidRPr="0047457E">
              <w:rPr>
                <w:b/>
                <w:bCs/>
              </w:rPr>
              <w:t xml:space="preserve"> GSM</w:t>
            </w:r>
          </w:p>
          <w:p w14:paraId="1F80A2C0" w14:textId="77777777" w:rsidR="0047457E" w:rsidRPr="0047457E" w:rsidRDefault="0047457E">
            <w:pPr>
              <w:rPr>
                <w:b/>
                <w:bCs/>
              </w:rPr>
            </w:pPr>
          </w:p>
        </w:tc>
        <w:tc>
          <w:tcPr>
            <w:tcW w:w="4320" w:type="dxa"/>
          </w:tcPr>
          <w:p w14:paraId="24F073D2" w14:textId="39B1DBEB" w:rsidR="00F27072" w:rsidRDefault="00F27072" w:rsidP="001469D6"/>
        </w:tc>
      </w:tr>
    </w:tbl>
    <w:p w14:paraId="0F81A443" w14:textId="3F3F65FA" w:rsidR="001469D6" w:rsidRPr="001469D6" w:rsidRDefault="00E91C73" w:rsidP="001469D6">
      <w:pPr>
        <w:rPr>
          <w:b/>
          <w:bCs/>
        </w:rPr>
      </w:pPr>
      <w:r>
        <w:br/>
      </w:r>
      <w:proofErr w:type="spellStart"/>
      <w:r w:rsidRPr="001469D6">
        <w:rPr>
          <w:b/>
          <w:bCs/>
        </w:rPr>
        <w:t>İstenen</w:t>
      </w:r>
      <w:proofErr w:type="spellEnd"/>
      <w:r w:rsidRPr="001469D6">
        <w:rPr>
          <w:b/>
          <w:bCs/>
        </w:rPr>
        <w:t xml:space="preserve"> </w:t>
      </w:r>
      <w:proofErr w:type="spellStart"/>
      <w:r w:rsidRPr="001469D6">
        <w:rPr>
          <w:b/>
          <w:bCs/>
        </w:rPr>
        <w:t>Belgeler</w:t>
      </w:r>
      <w:proofErr w:type="spellEnd"/>
      <w:r w:rsidRPr="001469D6">
        <w:rPr>
          <w:b/>
          <w:bCs/>
        </w:rPr>
        <w:t>:</w:t>
      </w:r>
    </w:p>
    <w:p w14:paraId="3B5E73F0" w14:textId="504E240E" w:rsidR="00F27072" w:rsidRPr="001469D6" w:rsidRDefault="00E91C73" w:rsidP="001469D6">
      <w:pPr>
        <w:spacing w:after="0" w:line="360" w:lineRule="auto"/>
        <w:rPr>
          <w:b/>
          <w:bCs/>
        </w:rPr>
      </w:pPr>
      <w:r w:rsidRPr="001469D6">
        <w:rPr>
          <w:b/>
          <w:bCs/>
        </w:rPr>
        <w:t xml:space="preserve">1. </w:t>
      </w:r>
      <w:proofErr w:type="spellStart"/>
      <w:r w:rsidRPr="001469D6">
        <w:rPr>
          <w:b/>
          <w:bCs/>
        </w:rPr>
        <w:t>Nüfus</w:t>
      </w:r>
      <w:proofErr w:type="spellEnd"/>
      <w:r w:rsidRPr="001469D6">
        <w:rPr>
          <w:b/>
          <w:bCs/>
        </w:rPr>
        <w:t xml:space="preserve"> </w:t>
      </w:r>
      <w:proofErr w:type="spellStart"/>
      <w:r w:rsidRPr="001469D6">
        <w:rPr>
          <w:b/>
          <w:bCs/>
        </w:rPr>
        <w:t>Cüzdanı</w:t>
      </w:r>
      <w:proofErr w:type="spellEnd"/>
      <w:r w:rsidRPr="001469D6">
        <w:rPr>
          <w:b/>
          <w:bCs/>
        </w:rPr>
        <w:t xml:space="preserve"> </w:t>
      </w:r>
      <w:proofErr w:type="spellStart"/>
      <w:r w:rsidRPr="001469D6">
        <w:rPr>
          <w:b/>
          <w:bCs/>
        </w:rPr>
        <w:t>arkalı</w:t>
      </w:r>
      <w:proofErr w:type="spellEnd"/>
      <w:r w:rsidRPr="001469D6">
        <w:rPr>
          <w:b/>
          <w:bCs/>
        </w:rPr>
        <w:t xml:space="preserve"> </w:t>
      </w:r>
      <w:proofErr w:type="spellStart"/>
      <w:r w:rsidRPr="001469D6">
        <w:rPr>
          <w:b/>
          <w:bCs/>
        </w:rPr>
        <w:t>önlü</w:t>
      </w:r>
      <w:proofErr w:type="spellEnd"/>
      <w:r w:rsidRPr="001469D6">
        <w:rPr>
          <w:b/>
          <w:bCs/>
        </w:rPr>
        <w:t xml:space="preserve"> </w:t>
      </w:r>
      <w:proofErr w:type="spellStart"/>
      <w:r w:rsidRPr="001469D6">
        <w:rPr>
          <w:b/>
          <w:bCs/>
        </w:rPr>
        <w:t>fotokopisi</w:t>
      </w:r>
      <w:proofErr w:type="spellEnd"/>
      <w:r w:rsidRPr="001469D6">
        <w:rPr>
          <w:b/>
          <w:bCs/>
        </w:rPr>
        <w:t>.</w:t>
      </w:r>
    </w:p>
    <w:p w14:paraId="31928C90" w14:textId="77777777" w:rsidR="00F27072" w:rsidRPr="001469D6" w:rsidRDefault="00E91C73" w:rsidP="001469D6">
      <w:pPr>
        <w:spacing w:after="0" w:line="360" w:lineRule="auto"/>
        <w:rPr>
          <w:b/>
          <w:bCs/>
        </w:rPr>
      </w:pPr>
      <w:r w:rsidRPr="001469D6">
        <w:rPr>
          <w:b/>
          <w:bCs/>
        </w:rPr>
        <w:t>2. Bağlı bulunduğunuz kurumun verdiği kimlik kartınızın fotokopisi arkalı önlü (SSK Kimlik Kartı gibi).</w:t>
      </w:r>
    </w:p>
    <w:p w14:paraId="5E274A00" w14:textId="77777777" w:rsidR="00F27072" w:rsidRPr="001469D6" w:rsidRDefault="00E91C73" w:rsidP="001469D6">
      <w:pPr>
        <w:spacing w:after="0" w:line="360" w:lineRule="auto"/>
        <w:rPr>
          <w:b/>
          <w:bCs/>
        </w:rPr>
      </w:pPr>
      <w:r w:rsidRPr="001469D6">
        <w:rPr>
          <w:b/>
          <w:bCs/>
        </w:rPr>
        <w:t>3. Emekli iseniz emekli kartınızın fotokopisi.</w:t>
      </w:r>
    </w:p>
    <w:p w14:paraId="244ECC1A" w14:textId="77777777" w:rsidR="00F27072" w:rsidRPr="001469D6" w:rsidRDefault="00E91C73" w:rsidP="001469D6">
      <w:pPr>
        <w:spacing w:after="0" w:line="360" w:lineRule="auto"/>
        <w:rPr>
          <w:b/>
          <w:bCs/>
        </w:rPr>
      </w:pPr>
      <w:r w:rsidRPr="001469D6">
        <w:rPr>
          <w:b/>
          <w:bCs/>
        </w:rPr>
        <w:t>4. Özgeçmişiniz.</w:t>
      </w:r>
    </w:p>
    <w:p w14:paraId="7DF8BCB6" w14:textId="77777777" w:rsidR="00F27072" w:rsidRPr="001469D6" w:rsidRDefault="00E91C73" w:rsidP="001469D6">
      <w:pPr>
        <w:spacing w:after="0" w:line="360" w:lineRule="auto"/>
        <w:rPr>
          <w:b/>
          <w:bCs/>
        </w:rPr>
      </w:pPr>
      <w:r w:rsidRPr="001469D6">
        <w:rPr>
          <w:b/>
          <w:bCs/>
        </w:rPr>
        <w:t>5. Diploma Fotokopisi (Üniversitemizden emekli olanlardan istenmeyecektir.)</w:t>
      </w:r>
    </w:p>
    <w:p w14:paraId="4A6C85F5" w14:textId="77777777" w:rsidR="00F27072" w:rsidRPr="001469D6" w:rsidRDefault="00E91C73" w:rsidP="001469D6">
      <w:pPr>
        <w:spacing w:after="0" w:line="360" w:lineRule="auto"/>
        <w:rPr>
          <w:b/>
          <w:bCs/>
        </w:rPr>
      </w:pPr>
      <w:r w:rsidRPr="001469D6">
        <w:rPr>
          <w:b/>
          <w:bCs/>
        </w:rPr>
        <w:t>6. Dilekçe ve Öğretim Görevlisi Bilgi Formu.</w:t>
      </w:r>
    </w:p>
    <w:sectPr w:rsidR="00F27072" w:rsidRPr="001469D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43C50" w14:textId="77777777" w:rsidR="00E91C73" w:rsidRDefault="00E91C73" w:rsidP="00641E5C">
      <w:pPr>
        <w:spacing w:after="0" w:line="240" w:lineRule="auto"/>
      </w:pPr>
      <w:r>
        <w:separator/>
      </w:r>
    </w:p>
  </w:endnote>
  <w:endnote w:type="continuationSeparator" w:id="0">
    <w:p w14:paraId="02CB954A" w14:textId="77777777" w:rsidR="00E91C73" w:rsidRDefault="00E91C73" w:rsidP="00641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F5F49" w14:textId="77777777" w:rsidR="00E91C73" w:rsidRDefault="00E91C73" w:rsidP="00641E5C">
      <w:pPr>
        <w:spacing w:after="0" w:line="240" w:lineRule="auto"/>
      </w:pPr>
      <w:r>
        <w:separator/>
      </w:r>
    </w:p>
  </w:footnote>
  <w:footnote w:type="continuationSeparator" w:id="0">
    <w:p w14:paraId="1C69940A" w14:textId="77777777" w:rsidR="00E91C73" w:rsidRDefault="00E91C73" w:rsidP="00641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948E6"/>
    <w:rsid w:val="001469D6"/>
    <w:rsid w:val="0015074B"/>
    <w:rsid w:val="0029639D"/>
    <w:rsid w:val="00326F90"/>
    <w:rsid w:val="0047457E"/>
    <w:rsid w:val="00641E5C"/>
    <w:rsid w:val="006E7A57"/>
    <w:rsid w:val="00A85150"/>
    <w:rsid w:val="00AA1D8D"/>
    <w:rsid w:val="00B47730"/>
    <w:rsid w:val="00CB0664"/>
    <w:rsid w:val="00E85B9E"/>
    <w:rsid w:val="00E91C73"/>
    <w:rsid w:val="00F2707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49229"/>
  <w14:defaultImageDpi w14:val="300"/>
  <w15:docId w15:val="{F65C3ED9-1E56-467F-8906-8290AF93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837082-09A5-4D6A-9907-660C9E84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end.user</cp:lastModifiedBy>
  <cp:revision>4</cp:revision>
  <dcterms:created xsi:type="dcterms:W3CDTF">2026-01-13T12:11:00Z</dcterms:created>
  <dcterms:modified xsi:type="dcterms:W3CDTF">2026-01-13T12:57:00Z</dcterms:modified>
  <cp:category/>
</cp:coreProperties>
</file>